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Default="003A589F" w:rsidP="009F608D">
      <w:pPr>
        <w:pStyle w:val="Tytu"/>
        <w:tabs>
          <w:tab w:val="left" w:pos="3500"/>
        </w:tabs>
        <w:spacing w:line="480" w:lineRule="auto"/>
        <w:rPr>
          <w:b/>
          <w:color w:val="215868"/>
          <w:sz w:val="48"/>
          <w:szCs w:val="4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557B2A53" wp14:editId="7113A6F6">
            <wp:simplePos x="0" y="0"/>
            <wp:positionH relativeFrom="column">
              <wp:posOffset>24765</wp:posOffset>
            </wp:positionH>
            <wp:positionV relativeFrom="paragraph">
              <wp:posOffset>-124460</wp:posOffset>
            </wp:positionV>
            <wp:extent cx="647065" cy="667385"/>
            <wp:effectExtent l="0" t="0" r="635" b="0"/>
            <wp:wrapTight wrapText="bothSides">
              <wp:wrapPolygon edited="0">
                <wp:start x="4451" y="0"/>
                <wp:lineTo x="0" y="3699"/>
                <wp:lineTo x="0" y="11715"/>
                <wp:lineTo x="636" y="17880"/>
                <wp:lineTo x="11447" y="20963"/>
                <wp:lineTo x="14626" y="20963"/>
                <wp:lineTo x="15262" y="19730"/>
                <wp:lineTo x="20985" y="16647"/>
                <wp:lineTo x="20985" y="3083"/>
                <wp:lineTo x="20349" y="1850"/>
                <wp:lineTo x="16534" y="0"/>
                <wp:lineTo x="4451" y="0"/>
              </wp:wrapPolygon>
            </wp:wrapTight>
            <wp:docPr id="9" name="Obraz 3" descr="C:\Users\Ania\AppData\Local\Microsoft\Windows\Temporary Internet Files\Content.IE5\CXABBVED\MC9003188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ia\AppData\Local\Microsoft\Windows\Temporary Internet Files\Content.IE5\CXABBVED\MC90031888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47065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05F" w:rsidRPr="009A605F">
        <w:rPr>
          <w:b/>
          <w:color w:val="215868"/>
          <w:sz w:val="48"/>
          <w:szCs w:val="48"/>
        </w:rPr>
        <w:t xml:space="preserve"> </w:t>
      </w:r>
      <w:r w:rsidR="009A605F" w:rsidRPr="00076A0C">
        <w:rPr>
          <w:b/>
          <w:color w:val="215868"/>
          <w:sz w:val="48"/>
          <w:szCs w:val="48"/>
        </w:rPr>
        <w:t>Zadani</w:t>
      </w:r>
      <w:r w:rsidR="00194A41">
        <w:rPr>
          <w:b/>
          <w:color w:val="215868"/>
          <w:sz w:val="48"/>
          <w:szCs w:val="48"/>
        </w:rPr>
        <w:t>e</w:t>
      </w:r>
      <w:r w:rsidR="009A605F" w:rsidRPr="00076A0C">
        <w:rPr>
          <w:b/>
          <w:color w:val="215868"/>
          <w:sz w:val="48"/>
          <w:szCs w:val="48"/>
        </w:rPr>
        <w:t>:</w:t>
      </w:r>
    </w:p>
    <w:p w:rsidR="003C2087" w:rsidRPr="003C2087" w:rsidRDefault="003C2087" w:rsidP="003C2087">
      <w:pPr>
        <w:rPr>
          <w:lang w:eastAsia="pl-PL"/>
        </w:rPr>
      </w:pPr>
    </w:p>
    <w:p w:rsidR="00DF43D1" w:rsidRPr="00DF43D1" w:rsidRDefault="00DF43D1" w:rsidP="00DF43D1">
      <w:pPr>
        <w:pStyle w:val="Akapitzlist"/>
        <w:numPr>
          <w:ilvl w:val="0"/>
          <w:numId w:val="12"/>
        </w:numPr>
        <w:tabs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</w:rPr>
      </w:pPr>
      <w:r w:rsidRPr="00DF43D1">
        <w:rPr>
          <w:rFonts w:ascii="Cambria" w:eastAsia="Times New Roman" w:hAnsi="Cambria"/>
          <w:color w:val="215868"/>
          <w:kern w:val="28"/>
          <w:sz w:val="32"/>
          <w:szCs w:val="32"/>
        </w:rPr>
        <w:t>Oblicz:</w:t>
      </w:r>
    </w:p>
    <w:p w:rsidR="00DF43D1" w:rsidRPr="00DF43D1" w:rsidRDefault="00DF43D1" w:rsidP="00DF43D1">
      <w:pPr>
        <w:pStyle w:val="Akapitzlist"/>
        <w:numPr>
          <w:ilvl w:val="1"/>
          <w:numId w:val="13"/>
        </w:numPr>
        <w:tabs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</w:rPr>
      </w:pPr>
      <w:r w:rsidRPr="00DF43D1">
        <w:rPr>
          <w:rFonts w:ascii="Cambria" w:eastAsia="Times New Roman" w:hAnsi="Cambria"/>
          <w:color w:val="215868"/>
          <w:kern w:val="28"/>
          <w:sz w:val="32"/>
          <w:szCs w:val="32"/>
        </w:rPr>
        <w:t>((5+4)·3</w:t>
      </w:r>
      <w:r w:rsidRPr="00DF43D1">
        <w:rPr>
          <w:rFonts w:ascii="Cambria" w:eastAsia="Times New Roman" w:hAnsi="Cambria"/>
          <w:color w:val="215868"/>
          <w:kern w:val="28"/>
          <w:sz w:val="32"/>
          <w:szCs w:val="32"/>
          <w:vertAlign w:val="superscript"/>
        </w:rPr>
        <w:t>3</w:t>
      </w:r>
      <w:r w:rsidRPr="00DF43D1">
        <w:rPr>
          <w:rFonts w:ascii="Cambria" w:eastAsia="Times New Roman" w:hAnsi="Cambria"/>
          <w:color w:val="215868"/>
          <w:kern w:val="28"/>
          <w:sz w:val="32"/>
          <w:szCs w:val="32"/>
        </w:rPr>
        <w:t>-13)/10=</w:t>
      </w:r>
    </w:p>
    <w:p w:rsidR="00DF43D1" w:rsidRPr="00DF43D1" w:rsidRDefault="00DF43D1" w:rsidP="00DF43D1">
      <w:pPr>
        <w:pStyle w:val="Akapitzlist"/>
        <w:numPr>
          <w:ilvl w:val="1"/>
          <w:numId w:val="13"/>
        </w:numPr>
        <w:tabs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</w:rPr>
      </w:pPr>
      <w:r w:rsidRPr="00DF43D1">
        <w:rPr>
          <w:rFonts w:ascii="Cambria" w:eastAsia="Times New Roman" w:hAnsi="Cambria"/>
          <w:color w:val="215868"/>
          <w:kern w:val="28"/>
          <w:sz w:val="32"/>
          <w:szCs w:val="32"/>
        </w:rPr>
        <w:t>29+6·2</w:t>
      </w:r>
      <w:r w:rsidRPr="00DF43D1">
        <w:rPr>
          <w:rFonts w:ascii="Cambria" w:eastAsia="Times New Roman" w:hAnsi="Cambria"/>
          <w:color w:val="215868"/>
          <w:kern w:val="28"/>
          <w:sz w:val="32"/>
          <w:szCs w:val="32"/>
          <w:vertAlign w:val="superscript"/>
        </w:rPr>
        <w:t>4</w:t>
      </w:r>
      <w:r w:rsidRPr="00DF43D1">
        <w:rPr>
          <w:rFonts w:ascii="Cambria" w:eastAsia="Times New Roman" w:hAnsi="Cambria"/>
          <w:color w:val="215868"/>
          <w:kern w:val="28"/>
          <w:sz w:val="32"/>
          <w:szCs w:val="32"/>
        </w:rPr>
        <w:t>-10=</w:t>
      </w:r>
    </w:p>
    <w:p w:rsidR="00DF43D1" w:rsidRPr="00DF43D1" w:rsidRDefault="00DF43D1" w:rsidP="00DF43D1">
      <w:pPr>
        <w:pStyle w:val="Akapitzlist"/>
        <w:numPr>
          <w:ilvl w:val="1"/>
          <w:numId w:val="13"/>
        </w:numPr>
        <w:tabs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</w:rPr>
      </w:pPr>
      <w:r w:rsidRPr="00DF43D1">
        <w:rPr>
          <w:rFonts w:ascii="Cambria" w:eastAsia="Times New Roman" w:hAnsi="Cambria"/>
          <w:color w:val="215868"/>
          <w:kern w:val="28"/>
          <w:sz w:val="32"/>
          <w:szCs w:val="32"/>
        </w:rPr>
        <w:t>57-(8</w:t>
      </w:r>
      <w:r w:rsidRPr="00DF43D1">
        <w:rPr>
          <w:rFonts w:ascii="Cambria" w:eastAsia="Times New Roman" w:hAnsi="Cambria"/>
          <w:color w:val="215868"/>
          <w:kern w:val="28"/>
          <w:sz w:val="32"/>
          <w:szCs w:val="32"/>
          <w:vertAlign w:val="superscript"/>
        </w:rPr>
        <w:t>2</w:t>
      </w:r>
      <w:r w:rsidRPr="00DF43D1">
        <w:rPr>
          <w:rFonts w:ascii="Cambria" w:eastAsia="Times New Roman" w:hAnsi="Cambria"/>
          <w:color w:val="215868"/>
          <w:kern w:val="28"/>
          <w:sz w:val="32"/>
          <w:szCs w:val="32"/>
        </w:rPr>
        <w:t>+14)·2=</w:t>
      </w:r>
    </w:p>
    <w:p w:rsidR="00DF43D1" w:rsidRPr="00DF43D1" w:rsidRDefault="00DF43D1" w:rsidP="00DF43D1">
      <w:pPr>
        <w:pStyle w:val="Akapitzlist"/>
        <w:numPr>
          <w:ilvl w:val="1"/>
          <w:numId w:val="13"/>
        </w:numPr>
        <w:tabs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</w:rPr>
      </w:pPr>
      <w:r w:rsidRPr="00DF43D1">
        <w:rPr>
          <w:rFonts w:ascii="Cambria" w:eastAsia="Times New Roman" w:hAnsi="Cambria"/>
          <w:color w:val="215868"/>
          <w:kern w:val="28"/>
          <w:sz w:val="32"/>
          <w:szCs w:val="32"/>
        </w:rPr>
        <w:t>87-5+(30-3):9 =</w:t>
      </w:r>
    </w:p>
    <w:p w:rsidR="00DF43D1" w:rsidRPr="00DF43D1" w:rsidRDefault="00DF43D1" w:rsidP="00DF43D1">
      <w:pPr>
        <w:pStyle w:val="Akapitzlist"/>
        <w:numPr>
          <w:ilvl w:val="1"/>
          <w:numId w:val="13"/>
        </w:numPr>
        <w:tabs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</w:rPr>
      </w:pPr>
      <w:r w:rsidRPr="00DF43D1">
        <w:rPr>
          <w:rFonts w:ascii="Cambria" w:eastAsia="Times New Roman" w:hAnsi="Cambria"/>
          <w:color w:val="215868"/>
          <w:kern w:val="28"/>
          <w:sz w:val="32"/>
          <w:szCs w:val="32"/>
        </w:rPr>
        <w:t>100-8·8:4</w:t>
      </w:r>
      <w:r w:rsidRPr="00DF43D1">
        <w:rPr>
          <w:rFonts w:ascii="Cambria" w:eastAsia="Times New Roman" w:hAnsi="Cambria"/>
          <w:color w:val="215868"/>
          <w:kern w:val="28"/>
          <w:sz w:val="32"/>
          <w:szCs w:val="32"/>
          <w:vertAlign w:val="superscript"/>
        </w:rPr>
        <w:t>2</w:t>
      </w:r>
      <w:r w:rsidRPr="00DF43D1">
        <w:rPr>
          <w:rFonts w:ascii="Cambria" w:eastAsia="Times New Roman" w:hAnsi="Cambria"/>
          <w:color w:val="215868"/>
          <w:kern w:val="28"/>
          <w:sz w:val="32"/>
          <w:szCs w:val="32"/>
        </w:rPr>
        <w:t>=</w:t>
      </w:r>
    </w:p>
    <w:p w:rsidR="00DF43D1" w:rsidRDefault="00DF43D1" w:rsidP="00DF43D1">
      <w:pPr>
        <w:pStyle w:val="Akapitzlist"/>
        <w:numPr>
          <w:ilvl w:val="1"/>
          <w:numId w:val="13"/>
        </w:numPr>
        <w:tabs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</w:rPr>
      </w:pPr>
      <w:r w:rsidRPr="00DF43D1">
        <w:rPr>
          <w:rFonts w:ascii="Cambria" w:eastAsia="Times New Roman" w:hAnsi="Cambria"/>
          <w:color w:val="215868"/>
          <w:kern w:val="28"/>
          <w:sz w:val="32"/>
          <w:szCs w:val="32"/>
        </w:rPr>
        <w:t>60:6·9+(12-4)=</w:t>
      </w:r>
    </w:p>
    <w:p w:rsidR="00DF43D1" w:rsidRPr="00DF43D1" w:rsidRDefault="00DF43D1" w:rsidP="00DF43D1">
      <w:pPr>
        <w:tabs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</w:rPr>
      </w:pPr>
    </w:p>
    <w:p w:rsidR="00DF43D1" w:rsidRDefault="00DF43D1" w:rsidP="00DF43D1">
      <w:pPr>
        <w:pStyle w:val="Akapitzlist"/>
        <w:numPr>
          <w:ilvl w:val="0"/>
          <w:numId w:val="13"/>
        </w:numPr>
        <w:tabs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</w:rPr>
      </w:pPr>
      <w:r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drawing>
          <wp:anchor distT="0" distB="0" distL="114300" distR="114300" simplePos="0" relativeHeight="251663360" behindDoc="1" locked="0" layoutInCell="1" allowOverlap="1" wp14:anchorId="1AED1E0B" wp14:editId="15A6495E">
            <wp:simplePos x="0" y="0"/>
            <wp:positionH relativeFrom="column">
              <wp:posOffset>3128010</wp:posOffset>
            </wp:positionH>
            <wp:positionV relativeFrom="paragraph">
              <wp:posOffset>1341120</wp:posOffset>
            </wp:positionV>
            <wp:extent cx="2282825" cy="1533525"/>
            <wp:effectExtent l="0" t="0" r="3175" b="9525"/>
            <wp:wrapNone/>
            <wp:docPr id="12" name="Obraz 12" descr="C:\Users\Ania\AppData\Local\Microsoft\Windows\Temporary Internet Files\Content.IE5\SI614T7F\MC9004323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a\AppData\Local\Microsoft\Windows\Temporary Internet Files\Content.IE5\SI614T7F\MC900432341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8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43D1">
        <w:rPr>
          <w:rFonts w:ascii="Cambria" w:eastAsia="Times New Roman" w:hAnsi="Cambria"/>
          <w:color w:val="215868"/>
          <w:kern w:val="28"/>
          <w:sz w:val="32"/>
          <w:szCs w:val="32"/>
        </w:rPr>
        <w:t xml:space="preserve">W restauracji jest 10 stolików z czterema krzesłami, 5 stolików z dwoma krzesłami oraz 4 stoliki z sześcioma krzesłami. </w:t>
      </w:r>
      <w:r w:rsidRPr="00DF43D1">
        <w:rPr>
          <w:rFonts w:ascii="Cambria" w:eastAsia="Times New Roman" w:hAnsi="Cambria"/>
          <w:color w:val="215868"/>
          <w:kern w:val="28"/>
          <w:sz w:val="32"/>
          <w:szCs w:val="32"/>
        </w:rPr>
        <w:br/>
        <w:t>Ile osób może przyjść na obiad, jeśli zajęte są 2 stoliki z dwoma krzesłami i jeden z czterema?</w:t>
      </w:r>
    </w:p>
    <w:p w:rsidR="00DF43D1" w:rsidRDefault="00DF43D1" w:rsidP="00DF43D1">
      <w:pPr>
        <w:tabs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</w:pPr>
    </w:p>
    <w:p w:rsidR="00DF43D1" w:rsidRDefault="00DF43D1" w:rsidP="00DF43D1">
      <w:pPr>
        <w:tabs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</w:pPr>
    </w:p>
    <w:p w:rsidR="00DF43D1" w:rsidRDefault="00DF43D1" w:rsidP="00DF43D1">
      <w:pPr>
        <w:tabs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</w:pPr>
    </w:p>
    <w:p w:rsidR="00DF43D1" w:rsidRDefault="00DF43D1" w:rsidP="00DF43D1">
      <w:pPr>
        <w:tabs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</w:pPr>
    </w:p>
    <w:p w:rsidR="00DF43D1" w:rsidRDefault="00DF43D1" w:rsidP="00DF43D1">
      <w:pPr>
        <w:tabs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</w:pPr>
    </w:p>
    <w:p w:rsidR="00DF43D1" w:rsidRPr="00DF43D1" w:rsidRDefault="00DF43D1" w:rsidP="00DF43D1">
      <w:pPr>
        <w:pStyle w:val="Akapitzlist"/>
        <w:numPr>
          <w:ilvl w:val="0"/>
          <w:numId w:val="13"/>
        </w:numPr>
        <w:tabs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</w:rPr>
      </w:pPr>
      <w:r w:rsidRPr="00DF43D1">
        <w:rPr>
          <w:rFonts w:ascii="Cambria" w:eastAsia="Times New Roman" w:hAnsi="Cambria"/>
          <w:color w:val="215868"/>
          <w:kern w:val="28"/>
          <w:sz w:val="32"/>
          <w:szCs w:val="32"/>
        </w:rPr>
        <w:t>Oblicz wyrażenia:</w:t>
      </w:r>
    </w:p>
    <w:p w:rsidR="00AD770C" w:rsidRPr="00DF43D1" w:rsidRDefault="00CC3233" w:rsidP="00DF43D1">
      <w:pPr>
        <w:numPr>
          <w:ilvl w:val="0"/>
          <w:numId w:val="15"/>
        </w:numPr>
        <w:tabs>
          <w:tab w:val="clear" w:pos="720"/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</w:pPr>
      <w:r w:rsidRPr="00DF43D1"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t>(4*3</w:t>
      </w:r>
      <w:r w:rsidRPr="00DF43D1">
        <w:rPr>
          <w:rFonts w:ascii="Cambria" w:eastAsia="Times New Roman" w:hAnsi="Cambria"/>
          <w:color w:val="215868"/>
          <w:kern w:val="28"/>
          <w:sz w:val="32"/>
          <w:szCs w:val="32"/>
          <w:vertAlign w:val="superscript"/>
          <w:lang w:eastAsia="pl-PL"/>
        </w:rPr>
        <w:t>2</w:t>
      </w:r>
      <w:r w:rsidRPr="00DF43D1"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t>+10)/6=</w:t>
      </w:r>
    </w:p>
    <w:p w:rsidR="00AD770C" w:rsidRPr="00DF43D1" w:rsidRDefault="00CC3233" w:rsidP="00DF43D1">
      <w:pPr>
        <w:numPr>
          <w:ilvl w:val="0"/>
          <w:numId w:val="15"/>
        </w:numPr>
        <w:tabs>
          <w:tab w:val="clear" w:pos="720"/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</w:pPr>
      <w:r w:rsidRPr="00DF43D1"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t>5^3+(18+17)-2^4=</w:t>
      </w:r>
    </w:p>
    <w:p w:rsidR="00AD770C" w:rsidRPr="00DF43D1" w:rsidRDefault="00CC3233" w:rsidP="00DF43D1">
      <w:pPr>
        <w:numPr>
          <w:ilvl w:val="0"/>
          <w:numId w:val="15"/>
        </w:numPr>
        <w:tabs>
          <w:tab w:val="clear" w:pos="720"/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</w:pPr>
      <w:r w:rsidRPr="00DF43D1"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t>10^4-(8*9+1300)=</w:t>
      </w:r>
    </w:p>
    <w:p w:rsidR="00AD770C" w:rsidRPr="00DF43D1" w:rsidRDefault="00CC3233" w:rsidP="00DF43D1">
      <w:pPr>
        <w:numPr>
          <w:ilvl w:val="0"/>
          <w:numId w:val="15"/>
        </w:numPr>
        <w:tabs>
          <w:tab w:val="clear" w:pos="720"/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</w:pPr>
      <w:r w:rsidRPr="00DF43D1"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t>15*5-2*(24+3^3)=</w:t>
      </w:r>
    </w:p>
    <w:p w:rsidR="00723E7A" w:rsidRPr="00DF43D1" w:rsidRDefault="00573FF0" w:rsidP="00DF43D1">
      <w:pPr>
        <w:tabs>
          <w:tab w:val="left" w:pos="709"/>
        </w:tabs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</w:pPr>
      <w:r w:rsidRPr="00573FF0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119E834" wp14:editId="49EDD4FA">
            <wp:simplePos x="0" y="0"/>
            <wp:positionH relativeFrom="column">
              <wp:posOffset>-5147945</wp:posOffset>
            </wp:positionH>
            <wp:positionV relativeFrom="paragraph">
              <wp:posOffset>7009130</wp:posOffset>
            </wp:positionV>
            <wp:extent cx="4572000" cy="1104900"/>
            <wp:effectExtent l="0" t="0" r="0" b="0"/>
            <wp:wrapNone/>
            <wp:docPr id="7" name="Obraz 2" descr="C:\Users\Ania\AppData\Local\Microsoft\Windows\Temporary Internet Files\Content.IE5\CXABBVED\MC9003983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a\AppData\Local\Microsoft\Windows\Temporary Internet Files\Content.IE5\CXABBVED\MC900398343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589F" w:rsidRPr="00573FF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105C9A" wp14:editId="42BD5B5C">
                <wp:simplePos x="0" y="0"/>
                <wp:positionH relativeFrom="column">
                  <wp:posOffset>-6372225</wp:posOffset>
                </wp:positionH>
                <wp:positionV relativeFrom="paragraph">
                  <wp:posOffset>3396615</wp:posOffset>
                </wp:positionV>
                <wp:extent cx="3467100" cy="1877060"/>
                <wp:effectExtent l="285750" t="57150" r="76200" b="63754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0" cy="1877060"/>
                        </a:xfrm>
                        <a:prstGeom prst="wedgeEllipseCallout">
                          <a:avLst>
                            <a:gd name="adj1" fmla="val -51792"/>
                            <a:gd name="adj2" fmla="val 73106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127000" cmpd="dbl" algn="ctr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4270F" w:rsidRDefault="003A589F" w:rsidP="00573FF0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</w:rPr>
                              <w:t>Wskazówka:</w:t>
                            </w:r>
                          </w:p>
                          <w:p w:rsidR="003A589F" w:rsidRPr="00A4270F" w:rsidRDefault="003A589F" w:rsidP="00573FF0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</w:rPr>
                              <w:t>powiąż z iloczynem i ilorazem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7" o:spid="_x0000_s1026" type="#_x0000_t63" style="position:absolute;margin-left:-501.75pt;margin-top:267.45pt;width:273pt;height:14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" adj="-387,26591" fillcolor="#4bacc6 [3208]" strokecolor="#4bacc6 [3208]" strokeweight="10pt">
                <v:stroke linestyle="thinThin"/>
                <v:shadow color="#868686"/>
                <v:textbox>
                  <w:txbxContent>
                    <w:p w:rsidR="00A4270F" w:rsidRDefault="003A589F" w:rsidP="00573FF0">
                      <w:pPr>
                        <w:jc w:val="center"/>
                        <w:rPr>
                          <w:color w:val="FFFFFF" w:themeColor="background1"/>
                          <w:sz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</w:rPr>
                        <w:t>Wskazówka:</w:t>
                      </w:r>
                    </w:p>
                    <w:p w:rsidR="003A589F" w:rsidRPr="00A4270F" w:rsidRDefault="003A589F" w:rsidP="00573FF0">
                      <w:pPr>
                        <w:jc w:val="center"/>
                        <w:rPr>
                          <w:color w:val="FFFFFF" w:themeColor="background1"/>
                          <w:sz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</w:rPr>
                        <w:t>powiąż z iloczynem i ilorazem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3E7A" w:rsidRPr="00DF43D1" w:rsidSect="00A45772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D3C" w:rsidRDefault="009E1D3C">
      <w:pPr>
        <w:spacing w:after="0" w:line="240" w:lineRule="auto"/>
      </w:pPr>
      <w:r>
        <w:separator/>
      </w:r>
    </w:p>
  </w:endnote>
  <w:endnote w:type="continuationSeparator" w:id="0">
    <w:p w:rsidR="009E1D3C" w:rsidRDefault="009E1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3A589F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22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A589F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3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C2D69B"/>
                          </a:gs>
                          <a:gs pos="50000">
                            <a:srgbClr val="9BBB59"/>
                          </a:gs>
                          <a:gs pos="100000">
                            <a:srgbClr val="C2D69B"/>
                          </a:gs>
                        </a:gsLst>
                        <a:lin ang="5400000" scaled="1"/>
                      </a:gradFill>
                      <a:ln w="12700" algn="ctr">
                        <a:solidFill>
                          <a:srgbClr val="9BBB59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/>
                        </a:outerShdw>
                      </a:effectLst>
                    </wps:spPr>
                    <wps:txbx>
                      <w:txbxContent>
                        <w:p w:rsidR="00B2641F" w:rsidRDefault="00B2641F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0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" fillcolor="#c2d69b" strokecolor="#9bbb59" strokeweight="1pt">
              <v:fill color2="#9bbb59" focus="50%" type="gradient"/>
              <v:shadow on="t" color="#4e6128" offset="1pt"/>
              <v:path arrowok="t"/>
              <v:textbox>
                <w:txbxContent>
                  <w:p w:rsidR="00B2641F" w:rsidRDefault="00B2641F" w:rsidP="00B20E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3A589F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21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D3C" w:rsidRDefault="009E1D3C">
      <w:pPr>
        <w:spacing w:after="0" w:line="240" w:lineRule="auto"/>
      </w:pPr>
      <w:r>
        <w:separator/>
      </w:r>
    </w:p>
  </w:footnote>
  <w:footnote w:type="continuationSeparator" w:id="0">
    <w:p w:rsidR="009E1D3C" w:rsidRDefault="009E1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A589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B09A27" wp14:editId="1716ACED">
              <wp:simplePos x="0" y="0"/>
              <wp:positionH relativeFrom="page">
                <wp:posOffset>6946265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DF43D1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  <w:szCs w:val="24"/>
                            </w:rPr>
                            <w:t>Kolejność wykonywania działań</w:t>
                          </w:r>
                          <w:r w:rsidR="00367BD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A45772" w:rsidRPr="002C4363">
                            <w:rPr>
                              <w:color w:val="FFFFFF"/>
                            </w:rPr>
                            <w:t xml:space="preserve"> </w:t>
                          </w:r>
                          <w:r w:rsidR="00A45772">
                            <w:rPr>
                              <w:color w:val="FFFFFF"/>
                            </w:rPr>
                            <w:t xml:space="preserve"> </w:t>
                          </w:r>
                          <w:r w:rsidR="00B2641F" w:rsidRPr="002C4363">
                            <w:rPr>
                              <w:color w:val="FFFFFF"/>
                            </w:rPr>
                            <w:t>Klasa 4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7" type="#_x0000_t202" style="position:absolute;margin-left:546.9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66irw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DF43D1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333333"/>
                        <w:sz w:val="24"/>
                        <w:szCs w:val="24"/>
                      </w:rPr>
                      <w:t>Kolejność wykonywania działań</w:t>
                    </w:r>
                    <w:r w:rsidR="00367BD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A45772" w:rsidRPr="002C4363">
                      <w:rPr>
                        <w:color w:val="FFFFFF"/>
                      </w:rPr>
                      <w:t xml:space="preserve"> </w:t>
                    </w:r>
                    <w:r w:rsidR="00A45772">
                      <w:rPr>
                        <w:color w:val="FFFFFF"/>
                      </w:rPr>
                      <w:t xml:space="preserve"> </w:t>
                    </w:r>
                    <w:r w:rsidR="00B2641F" w:rsidRPr="002C4363">
                      <w:rPr>
                        <w:color w:val="FFFFFF"/>
                      </w:rPr>
                      <w:t>Klasa 4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5BF4C302" wp14:editId="57EA056F">
              <wp:simplePos x="0" y="0"/>
              <wp:positionH relativeFrom="page">
                <wp:posOffset>6880225</wp:posOffset>
              </wp:positionH>
              <wp:positionV relativeFrom="page">
                <wp:posOffset>8661400</wp:posOffset>
              </wp:positionV>
              <wp:extent cx="680720" cy="962660"/>
              <wp:effectExtent l="0" t="0" r="5080" b="889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8" style="position:absolute;margin-left:541.75pt;margin-top:682pt;width:53.6pt;height:75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" fillcolor="#ff388c" stroked="f" strokeweight="2pt">
              <v:path arrowok="t"/>
              <v:textbox>
                <w:txbxContent>
                  <w:p w:rsidR="00B2641F" w:rsidRDefault="00B2641F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47DF47C5" wp14:editId="5BD11F3D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5080" b="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9" style="position:absolute;margin-left:541.75pt;margin-top:0;width:53.6pt;height:841.9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" fillcolor="#666" stroked="f" strokeweight="2pt"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A589F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EjyIeKxAgAAsQ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22225" t="19050" r="40005" b="51435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0643D31"/>
    <w:multiLevelType w:val="hybridMultilevel"/>
    <w:tmpl w:val="44085A68"/>
    <w:lvl w:ilvl="0" w:tplc="577C9AF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22E3A8A"/>
    <w:multiLevelType w:val="hybridMultilevel"/>
    <w:tmpl w:val="0D3CF18C"/>
    <w:lvl w:ilvl="0" w:tplc="26F02E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7030A0"/>
      </w:rPr>
    </w:lvl>
    <w:lvl w:ilvl="1" w:tplc="8C2CDB2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560E6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94C2A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E4F61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0ACA9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4CDDC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2C26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500E1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2EF2BC8"/>
    <w:multiLevelType w:val="hybridMultilevel"/>
    <w:tmpl w:val="76D8A94C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AF30F6"/>
    <w:multiLevelType w:val="hybridMultilevel"/>
    <w:tmpl w:val="EECA4554"/>
    <w:lvl w:ilvl="0" w:tplc="34BEA7F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2CDB2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560E6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94C2A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E4F61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0ACA9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4CDDC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2C26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500E1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CA20AC"/>
    <w:multiLevelType w:val="hybridMultilevel"/>
    <w:tmpl w:val="611CC8C6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A12A7"/>
    <w:multiLevelType w:val="hybridMultilevel"/>
    <w:tmpl w:val="8C5AE84A"/>
    <w:lvl w:ilvl="0" w:tplc="BBDC6906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color w:val="E36C0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662E78"/>
    <w:multiLevelType w:val="hybridMultilevel"/>
    <w:tmpl w:val="E6668838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A904F4"/>
    <w:multiLevelType w:val="hybridMultilevel"/>
    <w:tmpl w:val="51BAB2E6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383B1C"/>
    <w:multiLevelType w:val="hybridMultilevel"/>
    <w:tmpl w:val="5F06F168"/>
    <w:lvl w:ilvl="0" w:tplc="7BC0DA8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79F6E53"/>
    <w:multiLevelType w:val="hybridMultilevel"/>
    <w:tmpl w:val="FA96D924"/>
    <w:lvl w:ilvl="0" w:tplc="7BC0DA8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9"/>
  </w:num>
  <w:num w:numId="9">
    <w:abstractNumId w:val="11"/>
  </w:num>
  <w:num w:numId="10">
    <w:abstractNumId w:val="12"/>
  </w:num>
  <w:num w:numId="11">
    <w:abstractNumId w:val="10"/>
  </w:num>
  <w:num w:numId="12">
    <w:abstractNumId w:val="14"/>
  </w:num>
  <w:num w:numId="13">
    <w:abstractNumId w:val="13"/>
  </w:num>
  <w:num w:numId="14">
    <w:abstractNumId w:val="8"/>
  </w:num>
  <w:num w:numId="1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242FB"/>
    <w:rsid w:val="00026B64"/>
    <w:rsid w:val="000335B4"/>
    <w:rsid w:val="00057357"/>
    <w:rsid w:val="00061311"/>
    <w:rsid w:val="00071C70"/>
    <w:rsid w:val="00076A0C"/>
    <w:rsid w:val="000971A1"/>
    <w:rsid w:val="000C43E8"/>
    <w:rsid w:val="000D1D6A"/>
    <w:rsid w:val="000E7550"/>
    <w:rsid w:val="00162F6D"/>
    <w:rsid w:val="001749F4"/>
    <w:rsid w:val="00190708"/>
    <w:rsid w:val="001914FB"/>
    <w:rsid w:val="00194A41"/>
    <w:rsid w:val="001A18F1"/>
    <w:rsid w:val="001B3C03"/>
    <w:rsid w:val="00200894"/>
    <w:rsid w:val="002011E6"/>
    <w:rsid w:val="00216359"/>
    <w:rsid w:val="00237873"/>
    <w:rsid w:val="002843F1"/>
    <w:rsid w:val="002B424A"/>
    <w:rsid w:val="002C2BC9"/>
    <w:rsid w:val="002C4363"/>
    <w:rsid w:val="002E7CAF"/>
    <w:rsid w:val="003012F8"/>
    <w:rsid w:val="003245E6"/>
    <w:rsid w:val="00335D2A"/>
    <w:rsid w:val="003367CA"/>
    <w:rsid w:val="0036692F"/>
    <w:rsid w:val="00367BDF"/>
    <w:rsid w:val="00384396"/>
    <w:rsid w:val="0038484B"/>
    <w:rsid w:val="0038487C"/>
    <w:rsid w:val="00384986"/>
    <w:rsid w:val="00386D66"/>
    <w:rsid w:val="00391A6E"/>
    <w:rsid w:val="003A589F"/>
    <w:rsid w:val="003B51C4"/>
    <w:rsid w:val="003C2087"/>
    <w:rsid w:val="00456B46"/>
    <w:rsid w:val="00483427"/>
    <w:rsid w:val="0048674D"/>
    <w:rsid w:val="00495CF1"/>
    <w:rsid w:val="00524E3C"/>
    <w:rsid w:val="00525657"/>
    <w:rsid w:val="00526002"/>
    <w:rsid w:val="00533D49"/>
    <w:rsid w:val="00541E77"/>
    <w:rsid w:val="00567D35"/>
    <w:rsid w:val="00573FF0"/>
    <w:rsid w:val="005A522C"/>
    <w:rsid w:val="005B3020"/>
    <w:rsid w:val="005B3E89"/>
    <w:rsid w:val="005C1B24"/>
    <w:rsid w:val="005D1E81"/>
    <w:rsid w:val="005E1805"/>
    <w:rsid w:val="005E31C7"/>
    <w:rsid w:val="006055F4"/>
    <w:rsid w:val="00670B64"/>
    <w:rsid w:val="00674085"/>
    <w:rsid w:val="006A73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84236"/>
    <w:rsid w:val="007A5143"/>
    <w:rsid w:val="007A6C7E"/>
    <w:rsid w:val="007B292B"/>
    <w:rsid w:val="007B4978"/>
    <w:rsid w:val="007F7E19"/>
    <w:rsid w:val="00822FD0"/>
    <w:rsid w:val="00843353"/>
    <w:rsid w:val="00850ED2"/>
    <w:rsid w:val="0086594A"/>
    <w:rsid w:val="00875826"/>
    <w:rsid w:val="008D3515"/>
    <w:rsid w:val="008E3144"/>
    <w:rsid w:val="008F2AF5"/>
    <w:rsid w:val="008F7EA5"/>
    <w:rsid w:val="0092452D"/>
    <w:rsid w:val="00942478"/>
    <w:rsid w:val="0095731E"/>
    <w:rsid w:val="00965137"/>
    <w:rsid w:val="00986499"/>
    <w:rsid w:val="009A3D98"/>
    <w:rsid w:val="009A605F"/>
    <w:rsid w:val="009B41E8"/>
    <w:rsid w:val="009B5179"/>
    <w:rsid w:val="009B5BE8"/>
    <w:rsid w:val="009C2C3D"/>
    <w:rsid w:val="009C7209"/>
    <w:rsid w:val="009D7510"/>
    <w:rsid w:val="009E1D3C"/>
    <w:rsid w:val="009E4734"/>
    <w:rsid w:val="009F608D"/>
    <w:rsid w:val="009F6C8B"/>
    <w:rsid w:val="00A0761B"/>
    <w:rsid w:val="00A105F4"/>
    <w:rsid w:val="00A34B26"/>
    <w:rsid w:val="00A4270F"/>
    <w:rsid w:val="00A45772"/>
    <w:rsid w:val="00A65BF4"/>
    <w:rsid w:val="00A70E60"/>
    <w:rsid w:val="00AB20C3"/>
    <w:rsid w:val="00AB728F"/>
    <w:rsid w:val="00AD0E2A"/>
    <w:rsid w:val="00AD213D"/>
    <w:rsid w:val="00AD770C"/>
    <w:rsid w:val="00B20264"/>
    <w:rsid w:val="00B20E1A"/>
    <w:rsid w:val="00B2641F"/>
    <w:rsid w:val="00B2712A"/>
    <w:rsid w:val="00B55938"/>
    <w:rsid w:val="00B67C58"/>
    <w:rsid w:val="00B725F1"/>
    <w:rsid w:val="00B76FB4"/>
    <w:rsid w:val="00B77A38"/>
    <w:rsid w:val="00B80411"/>
    <w:rsid w:val="00BB740B"/>
    <w:rsid w:val="00BE37E4"/>
    <w:rsid w:val="00BE75CE"/>
    <w:rsid w:val="00C4260D"/>
    <w:rsid w:val="00C56F1F"/>
    <w:rsid w:val="00C75285"/>
    <w:rsid w:val="00CA60E8"/>
    <w:rsid w:val="00CC3233"/>
    <w:rsid w:val="00CC4027"/>
    <w:rsid w:val="00CD4929"/>
    <w:rsid w:val="00CE577E"/>
    <w:rsid w:val="00D00048"/>
    <w:rsid w:val="00D237C0"/>
    <w:rsid w:val="00D3383F"/>
    <w:rsid w:val="00D36EC9"/>
    <w:rsid w:val="00D61106"/>
    <w:rsid w:val="00D62D67"/>
    <w:rsid w:val="00D6553D"/>
    <w:rsid w:val="00DB718D"/>
    <w:rsid w:val="00DC28F1"/>
    <w:rsid w:val="00DF43D1"/>
    <w:rsid w:val="00E04B0E"/>
    <w:rsid w:val="00E17053"/>
    <w:rsid w:val="00E24D47"/>
    <w:rsid w:val="00E272AE"/>
    <w:rsid w:val="00E325C2"/>
    <w:rsid w:val="00E32EC0"/>
    <w:rsid w:val="00E337F2"/>
    <w:rsid w:val="00E456ED"/>
    <w:rsid w:val="00E4620A"/>
    <w:rsid w:val="00EC015C"/>
    <w:rsid w:val="00EC4C37"/>
    <w:rsid w:val="00EE2B0C"/>
    <w:rsid w:val="00F42F1F"/>
    <w:rsid w:val="00F53D26"/>
    <w:rsid w:val="00F541B2"/>
    <w:rsid w:val="00F55C99"/>
    <w:rsid w:val="00F93220"/>
    <w:rsid w:val="00FA3D50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68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02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4037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377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C3525-90FD-498F-9A97-245A9974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</TotalTime>
  <Pages>1</Pages>
  <Words>59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Suma, różnica, iloczyn, iloraz, wyrażenie</cp:keywords>
  <cp:lastModifiedBy>Ania</cp:lastModifiedBy>
  <cp:revision>3</cp:revision>
  <cp:lastPrinted>2013-08-29T22:34:00Z</cp:lastPrinted>
  <dcterms:created xsi:type="dcterms:W3CDTF">2013-08-29T22:33:00Z</dcterms:created>
  <dcterms:modified xsi:type="dcterms:W3CDTF">2013-08-29T22:34:00Z</dcterms:modified>
</cp:coreProperties>
</file>